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352F2-A642-4AD5-8B57-28BB27AD1C20}"/>
</file>

<file path=customXml/itemProps3.xml><?xml version="1.0" encoding="utf-8"?>
<ds:datastoreItem xmlns:ds="http://schemas.openxmlformats.org/officeDocument/2006/customXml" ds:itemID="{120997DA-D655-48F4-9123-B51E7961EF0C}"/>
</file>

<file path=customXml/itemProps4.xml><?xml version="1.0" encoding="utf-8"?>
<ds:datastoreItem xmlns:ds="http://schemas.openxmlformats.org/officeDocument/2006/customXml" ds:itemID="{789BCC33-02B4-4F93-8BB1-19AA7FBED3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